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niveau de prise en charge exigé.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6E31AA-EB68-4EE0-9776-C1FC387E7849}"/>
</file>

<file path=customXml/itemProps3.xml><?xml version="1.0" encoding="utf-8"?>
<ds:datastoreItem xmlns:ds="http://schemas.openxmlformats.org/officeDocument/2006/customXml" ds:itemID="{EF1678C6-2F88-4248-8415-979186460EBD}"/>
</file>

<file path=customXml/itemProps4.xml><?xml version="1.0" encoding="utf-8"?>
<ds:datastoreItem xmlns:ds="http://schemas.openxmlformats.org/officeDocument/2006/customXml" ds:itemID="{1CFC7BCD-A069-48B2-B58F-0E85323443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